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Energy Opex Cost Function - short period</w:t>
      </w:r>
    </w:p>
    <w:p>
      <w:pPr>
        <w:pStyle w:val="Subtitle"/>
      </w:pPr>
      <w:r>
        <w:t/>
      </w:r>
      <w:r>
        <w:t xml:space="preserve"/>
      </w:r>
      <w:r>
        <w:t xml:space="preserve">LSECD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.4921752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.3387692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.6455811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.6006432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.4330505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.7682359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.7297209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.6037241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.8557177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.6871098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.5529712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.8212484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.6746188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.5712346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.7780031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.6091205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.4768034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.7414377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.6815652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.5291815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.8339489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.6855165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.5582915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.8127416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.8374535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.6851822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.9897249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.7820355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.6631615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.9009095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.8363247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.6326511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1.039998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.8905962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.7150978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1.066095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.7312985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.5969322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.8656647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 short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.4991514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.3447533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.6535496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.5176303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.3775305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.6577302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.7499593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.587989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.9119297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.7075405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.5670856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.8479953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.6068698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.5048445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.708895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.7981156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.5859539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1.010277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.7978202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.6048854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.990755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.5853341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.4444171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.7262511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.7777393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.6109676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.9445111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.6402417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.5359552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.7445282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.9200854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.6952826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1.144888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.6468066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.495178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.7984353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.7113303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.5657571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.8569035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-0.716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1.162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-0.526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-0.575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-0.380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-0.579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-0.316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-0.349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 Monotonicity Violations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0.686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short Efficiency Scores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.763476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.7185919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.8133097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.7505565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.7068797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.8005238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.7604076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.7157399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.8101445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.7579931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.713588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.8078225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.5813476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.5468343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.618652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.6421806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.6040558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.6833885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.8440285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.7939204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.8981888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.7824375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.7359859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.8326456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.7335769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.690026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.7806496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.6757426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.6356252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.7191041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.6867709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.6459988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.7308401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.6797039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.6393514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.7233197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.959236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.907976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1.031658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.8705692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.818886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.9264333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.7103729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.6681997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.7559566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.9039853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.8503726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.9620736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.8552362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.8044627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.9101157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.763476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.7185919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.8133097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short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.5494977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.5197937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.5813731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.3974409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.3759567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.4204958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.7596846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.7186187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.8037526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.6596685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.6240091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.6979347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.5222116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.4939826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.5525042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.7868582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.7443234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.8325025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.7863819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.7438729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.8319986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.5549331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.5249354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.5871238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.9358918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.8859174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.9911488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.7457547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.7054419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.7890148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.5663023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.53569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.5991526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.9702847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.9263803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1.0443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.5075917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.4801531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.5370363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.6725001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.6368519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.712949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.6725001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.712949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.6368519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.6951692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.735989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.6578733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.701425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.7423781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.663655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.6933121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.7341163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.656142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1.363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-0.783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1.390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-0.498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-1.063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1.627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1.235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-0.973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-0.439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-1.165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2.061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-1.176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-1.069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-1.152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-1.130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2.393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1.363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Monotonicity Violations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